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F8" w:rsidRDefault="009577F8" w:rsidP="00775435">
      <w:pPr>
        <w:pStyle w:val="Tytu"/>
        <w:tabs>
          <w:tab w:val="left" w:pos="3500"/>
        </w:tabs>
        <w:rPr>
          <w:rFonts w:cs="Times New Roman"/>
          <w:b/>
          <w:bCs/>
          <w:color w:val="000080"/>
          <w:sz w:val="36"/>
          <w:szCs w:val="36"/>
        </w:rPr>
      </w:pPr>
      <w:bookmarkStart w:id="0" w:name="_GoBack"/>
      <w:r w:rsidRPr="00FB0A68">
        <w:rPr>
          <w:b/>
          <w:bCs/>
          <w:color w:val="000080"/>
          <w:sz w:val="36"/>
          <w:szCs w:val="36"/>
        </w:rPr>
        <w:t>Zadanie</w:t>
      </w:r>
    </w:p>
    <w:p w:rsidR="009577F8" w:rsidRPr="000C553B" w:rsidRDefault="009577F8" w:rsidP="000C553B"/>
    <w:p w:rsidR="009577F8" w:rsidRPr="00FB0A68" w:rsidRDefault="009577F8" w:rsidP="00775435">
      <w:pPr>
        <w:pStyle w:val="Tytu"/>
        <w:tabs>
          <w:tab w:val="left" w:pos="3500"/>
        </w:tabs>
        <w:rPr>
          <w:rFonts w:cs="Times New Roman"/>
          <w:b/>
          <w:bCs/>
          <w:color w:val="000080"/>
          <w:sz w:val="36"/>
          <w:szCs w:val="36"/>
        </w:rPr>
      </w:pPr>
      <w:r>
        <w:rPr>
          <w:b/>
          <w:bCs/>
          <w:color w:val="000080"/>
          <w:sz w:val="36"/>
          <w:szCs w:val="36"/>
        </w:rPr>
        <w:t>Oblicz w pamięci</w:t>
      </w:r>
      <w:bookmarkEnd w:id="0"/>
      <w:r w:rsidRPr="00FB0A68">
        <w:rPr>
          <w:rFonts w:cs="Times New Roman"/>
          <w:b/>
          <w:bCs/>
          <w:color w:val="000080"/>
          <w:sz w:val="36"/>
          <w:szCs w:val="36"/>
        </w:rPr>
        <w:br/>
      </w:r>
    </w:p>
    <w:p w:rsidR="009577F8" w:rsidRPr="000C553B" w:rsidRDefault="005D75BE" w:rsidP="00634FD2">
      <w:pPr>
        <w:numPr>
          <w:ilvl w:val="0"/>
          <w:numId w:val="19"/>
        </w:numPr>
        <w:tabs>
          <w:tab w:val="clear" w:pos="1160"/>
          <w:tab w:val="num" w:pos="851"/>
        </w:tabs>
        <w:spacing w:line="360" w:lineRule="auto"/>
        <w:ind w:left="851" w:hanging="593"/>
        <w:rPr>
          <w:rFonts w:ascii="Cambria" w:eastAsia="Times New Roman" w:hAnsi="Cambria" w:cs="Cambria"/>
          <w:color w:val="000080"/>
          <w:kern w:val="28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31B0DD45" wp14:editId="6925672C">
            <wp:simplePos x="0" y="0"/>
            <wp:positionH relativeFrom="column">
              <wp:posOffset>3213100</wp:posOffset>
            </wp:positionH>
            <wp:positionV relativeFrom="paragraph">
              <wp:posOffset>40005</wp:posOffset>
            </wp:positionV>
            <wp:extent cx="2835910" cy="1710690"/>
            <wp:effectExtent l="0" t="0" r="2540" b="3810"/>
            <wp:wrapNone/>
            <wp:docPr id="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910" cy="1710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7F8" w:rsidRPr="000C553B">
        <w:rPr>
          <w:rFonts w:ascii="Cambria" w:eastAsia="Times New Roman" w:hAnsi="Cambria" w:cs="Cambria"/>
          <w:color w:val="000080"/>
          <w:kern w:val="28"/>
          <w:lang w:eastAsia="pl-PL"/>
        </w:rPr>
        <w:t>Sumę liczb 12 i 18</w:t>
      </w:r>
    </w:p>
    <w:p w:rsidR="009577F8" w:rsidRPr="000C553B" w:rsidRDefault="009577F8" w:rsidP="00634FD2">
      <w:pPr>
        <w:numPr>
          <w:ilvl w:val="0"/>
          <w:numId w:val="19"/>
        </w:numPr>
        <w:tabs>
          <w:tab w:val="clear" w:pos="1160"/>
          <w:tab w:val="num" w:pos="851"/>
        </w:tabs>
        <w:spacing w:line="360" w:lineRule="auto"/>
        <w:ind w:left="851" w:hanging="593"/>
        <w:rPr>
          <w:rFonts w:ascii="Cambria" w:eastAsia="Times New Roman" w:hAnsi="Cambria" w:cs="Cambria"/>
          <w:color w:val="000080"/>
          <w:kern w:val="28"/>
          <w:lang w:eastAsia="pl-PL"/>
        </w:rPr>
      </w:pPr>
      <w:r w:rsidRPr="000C553B">
        <w:rPr>
          <w:rFonts w:ascii="Cambria" w:eastAsia="Times New Roman" w:hAnsi="Cambria" w:cs="Cambria"/>
          <w:color w:val="000080"/>
          <w:kern w:val="28"/>
          <w:lang w:eastAsia="pl-PL"/>
        </w:rPr>
        <w:t>Sumę liczb 23 i 41</w:t>
      </w:r>
    </w:p>
    <w:p w:rsidR="009577F8" w:rsidRPr="000C553B" w:rsidRDefault="009577F8" w:rsidP="00634FD2">
      <w:pPr>
        <w:numPr>
          <w:ilvl w:val="0"/>
          <w:numId w:val="19"/>
        </w:numPr>
        <w:tabs>
          <w:tab w:val="clear" w:pos="1160"/>
          <w:tab w:val="num" w:pos="851"/>
        </w:tabs>
        <w:spacing w:line="360" w:lineRule="auto"/>
        <w:ind w:left="851" w:hanging="593"/>
        <w:rPr>
          <w:rFonts w:ascii="Cambria" w:eastAsia="Times New Roman" w:hAnsi="Cambria" w:cs="Cambria"/>
          <w:color w:val="000080"/>
          <w:kern w:val="28"/>
          <w:lang w:eastAsia="pl-PL"/>
        </w:rPr>
      </w:pPr>
      <w:r w:rsidRPr="000C553B">
        <w:rPr>
          <w:rFonts w:ascii="Cambria" w:eastAsia="Times New Roman" w:hAnsi="Cambria" w:cs="Cambria"/>
          <w:color w:val="000080"/>
          <w:kern w:val="28"/>
          <w:lang w:eastAsia="pl-PL"/>
        </w:rPr>
        <w:t>Sumę liczb 121 i 19</w:t>
      </w:r>
    </w:p>
    <w:p w:rsidR="009577F8" w:rsidRPr="000C553B" w:rsidRDefault="009577F8" w:rsidP="00634FD2">
      <w:pPr>
        <w:numPr>
          <w:ilvl w:val="0"/>
          <w:numId w:val="19"/>
        </w:numPr>
        <w:tabs>
          <w:tab w:val="clear" w:pos="1160"/>
          <w:tab w:val="num" w:pos="851"/>
        </w:tabs>
        <w:spacing w:line="360" w:lineRule="auto"/>
        <w:ind w:left="851" w:hanging="593"/>
        <w:rPr>
          <w:rFonts w:ascii="Cambria" w:eastAsia="Times New Roman" w:hAnsi="Cambria" w:cs="Cambria"/>
          <w:color w:val="000080"/>
          <w:kern w:val="28"/>
          <w:lang w:eastAsia="pl-PL"/>
        </w:rPr>
      </w:pPr>
      <w:r w:rsidRPr="000C553B">
        <w:rPr>
          <w:rFonts w:ascii="Cambria" w:eastAsia="Times New Roman" w:hAnsi="Cambria" w:cs="Cambria"/>
          <w:color w:val="000080"/>
          <w:kern w:val="28"/>
          <w:lang w:eastAsia="pl-PL"/>
        </w:rPr>
        <w:t>Różnicę liczb 55 i 14</w:t>
      </w:r>
    </w:p>
    <w:p w:rsidR="009577F8" w:rsidRPr="000C553B" w:rsidRDefault="009577F8" w:rsidP="00634FD2">
      <w:pPr>
        <w:numPr>
          <w:ilvl w:val="0"/>
          <w:numId w:val="19"/>
        </w:numPr>
        <w:tabs>
          <w:tab w:val="clear" w:pos="1160"/>
          <w:tab w:val="num" w:pos="851"/>
        </w:tabs>
        <w:spacing w:line="360" w:lineRule="auto"/>
        <w:ind w:left="851" w:hanging="593"/>
        <w:rPr>
          <w:rFonts w:ascii="Cambria" w:eastAsia="Times New Roman" w:hAnsi="Cambria" w:cs="Cambria"/>
          <w:color w:val="000080"/>
          <w:kern w:val="28"/>
          <w:lang w:eastAsia="pl-PL"/>
        </w:rPr>
      </w:pPr>
      <w:r w:rsidRPr="000C553B">
        <w:rPr>
          <w:rFonts w:ascii="Cambria" w:eastAsia="Times New Roman" w:hAnsi="Cambria" w:cs="Cambria"/>
          <w:color w:val="000080"/>
          <w:kern w:val="28"/>
          <w:lang w:eastAsia="pl-PL"/>
        </w:rPr>
        <w:t>Różnicę liczb 99 i 12</w:t>
      </w:r>
    </w:p>
    <w:p w:rsidR="009577F8" w:rsidRPr="000C553B" w:rsidRDefault="005D75BE" w:rsidP="00634FD2">
      <w:pPr>
        <w:numPr>
          <w:ilvl w:val="0"/>
          <w:numId w:val="19"/>
        </w:numPr>
        <w:tabs>
          <w:tab w:val="clear" w:pos="1160"/>
          <w:tab w:val="num" w:pos="851"/>
        </w:tabs>
        <w:spacing w:line="360" w:lineRule="auto"/>
        <w:ind w:left="851" w:hanging="593"/>
        <w:rPr>
          <w:rFonts w:ascii="Cambria" w:eastAsia="Times New Roman" w:hAnsi="Cambria" w:cs="Cambria"/>
          <w:color w:val="000080"/>
          <w:kern w:val="28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6704" behindDoc="0" locked="0" layoutInCell="1" allowOverlap="1" wp14:anchorId="57805B7C" wp14:editId="724280CE">
            <wp:simplePos x="0" y="0"/>
            <wp:positionH relativeFrom="column">
              <wp:posOffset>3213100</wp:posOffset>
            </wp:positionH>
            <wp:positionV relativeFrom="paragraph">
              <wp:posOffset>374015</wp:posOffset>
            </wp:positionV>
            <wp:extent cx="2844165" cy="1715770"/>
            <wp:effectExtent l="0" t="0" r="0" b="0"/>
            <wp:wrapNone/>
            <wp:docPr id="1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65" cy="171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7F8" w:rsidRPr="000C553B">
        <w:rPr>
          <w:rFonts w:ascii="Cambria" w:eastAsia="Times New Roman" w:hAnsi="Cambria" w:cs="Cambria"/>
          <w:color w:val="000080"/>
          <w:kern w:val="28"/>
          <w:lang w:eastAsia="pl-PL"/>
        </w:rPr>
        <w:t>Różnicę liczb 117 i 34</w:t>
      </w:r>
    </w:p>
    <w:p w:rsidR="009577F8" w:rsidRPr="000C553B" w:rsidRDefault="009577F8" w:rsidP="00634FD2">
      <w:pPr>
        <w:numPr>
          <w:ilvl w:val="0"/>
          <w:numId w:val="19"/>
        </w:numPr>
        <w:tabs>
          <w:tab w:val="clear" w:pos="1160"/>
          <w:tab w:val="num" w:pos="851"/>
        </w:tabs>
        <w:spacing w:line="360" w:lineRule="auto"/>
        <w:ind w:left="851" w:hanging="593"/>
        <w:rPr>
          <w:rFonts w:ascii="Cambria" w:eastAsia="Times New Roman" w:hAnsi="Cambria" w:cs="Cambria"/>
          <w:color w:val="000080"/>
          <w:kern w:val="28"/>
          <w:lang w:eastAsia="pl-PL"/>
        </w:rPr>
      </w:pPr>
      <w:r w:rsidRPr="000C553B">
        <w:rPr>
          <w:rFonts w:ascii="Cambria" w:eastAsia="Times New Roman" w:hAnsi="Cambria" w:cs="Cambria"/>
          <w:color w:val="000080"/>
          <w:kern w:val="28"/>
          <w:lang w:eastAsia="pl-PL"/>
        </w:rPr>
        <w:t xml:space="preserve">Sumę kwot 7 zł i </w:t>
      </w:r>
      <w:r>
        <w:rPr>
          <w:rFonts w:ascii="Cambria" w:eastAsia="Times New Roman" w:hAnsi="Cambria" w:cs="Cambria"/>
          <w:color w:val="000080"/>
          <w:kern w:val="28"/>
          <w:lang w:eastAsia="pl-PL"/>
        </w:rPr>
        <w:t>1</w:t>
      </w:r>
      <w:r w:rsidRPr="000C553B">
        <w:rPr>
          <w:rFonts w:ascii="Cambria" w:eastAsia="Times New Roman" w:hAnsi="Cambria" w:cs="Cambria"/>
          <w:color w:val="000080"/>
          <w:kern w:val="28"/>
          <w:lang w:eastAsia="pl-PL"/>
        </w:rPr>
        <w:t xml:space="preserve">3 zł </w:t>
      </w:r>
    </w:p>
    <w:p w:rsidR="009577F8" w:rsidRPr="000C553B" w:rsidRDefault="009577F8" w:rsidP="00634FD2">
      <w:pPr>
        <w:numPr>
          <w:ilvl w:val="0"/>
          <w:numId w:val="19"/>
        </w:numPr>
        <w:tabs>
          <w:tab w:val="clear" w:pos="1160"/>
          <w:tab w:val="num" w:pos="851"/>
        </w:tabs>
        <w:spacing w:line="360" w:lineRule="auto"/>
        <w:ind w:left="851" w:hanging="593"/>
        <w:rPr>
          <w:rFonts w:ascii="Cambria" w:eastAsia="Times New Roman" w:hAnsi="Cambria" w:cs="Cambria"/>
          <w:color w:val="000080"/>
          <w:kern w:val="28"/>
          <w:lang w:eastAsia="pl-PL"/>
        </w:rPr>
      </w:pPr>
      <w:r w:rsidRPr="000C553B">
        <w:rPr>
          <w:rFonts w:ascii="Cambria" w:eastAsia="Times New Roman" w:hAnsi="Cambria" w:cs="Cambria"/>
          <w:color w:val="000080"/>
          <w:kern w:val="28"/>
          <w:lang w:eastAsia="pl-PL"/>
        </w:rPr>
        <w:t xml:space="preserve">Sumę kwot 13 zł i 4 zł </w:t>
      </w:r>
    </w:p>
    <w:p w:rsidR="009577F8" w:rsidRPr="000C553B" w:rsidRDefault="009577F8" w:rsidP="00634FD2">
      <w:pPr>
        <w:numPr>
          <w:ilvl w:val="0"/>
          <w:numId w:val="19"/>
        </w:numPr>
        <w:tabs>
          <w:tab w:val="clear" w:pos="1160"/>
          <w:tab w:val="num" w:pos="851"/>
        </w:tabs>
        <w:spacing w:line="360" w:lineRule="auto"/>
        <w:ind w:left="851" w:hanging="593"/>
        <w:rPr>
          <w:rFonts w:ascii="Cambria" w:eastAsia="Times New Roman" w:hAnsi="Cambria" w:cs="Cambria"/>
          <w:color w:val="000080"/>
          <w:kern w:val="28"/>
          <w:lang w:eastAsia="pl-PL"/>
        </w:rPr>
      </w:pPr>
      <w:r w:rsidRPr="000C553B">
        <w:rPr>
          <w:rFonts w:ascii="Cambria" w:eastAsia="Times New Roman" w:hAnsi="Cambria" w:cs="Cambria"/>
          <w:color w:val="000080"/>
          <w:kern w:val="28"/>
          <w:lang w:eastAsia="pl-PL"/>
        </w:rPr>
        <w:t xml:space="preserve">Różnicę kwot 32 zł i </w:t>
      </w:r>
      <w:r>
        <w:rPr>
          <w:rFonts w:ascii="Cambria" w:eastAsia="Times New Roman" w:hAnsi="Cambria" w:cs="Cambria"/>
          <w:color w:val="000080"/>
          <w:kern w:val="28"/>
          <w:lang w:eastAsia="pl-PL"/>
        </w:rPr>
        <w:t>1</w:t>
      </w:r>
      <w:r w:rsidRPr="000C553B">
        <w:rPr>
          <w:rFonts w:ascii="Cambria" w:eastAsia="Times New Roman" w:hAnsi="Cambria" w:cs="Cambria"/>
          <w:color w:val="000080"/>
          <w:kern w:val="28"/>
          <w:lang w:eastAsia="pl-PL"/>
        </w:rPr>
        <w:t>3 zł</w:t>
      </w:r>
    </w:p>
    <w:p w:rsidR="009577F8" w:rsidRPr="00FB0A68" w:rsidRDefault="009577F8" w:rsidP="00634FD2">
      <w:pPr>
        <w:numPr>
          <w:ilvl w:val="0"/>
          <w:numId w:val="19"/>
        </w:numPr>
        <w:tabs>
          <w:tab w:val="clear" w:pos="1160"/>
          <w:tab w:val="num" w:pos="851"/>
        </w:tabs>
        <w:spacing w:line="360" w:lineRule="auto"/>
        <w:ind w:left="851" w:hanging="593"/>
        <w:rPr>
          <w:rFonts w:ascii="Cambria" w:eastAsia="Times New Roman" w:hAnsi="Cambria"/>
          <w:color w:val="000080"/>
          <w:kern w:val="28"/>
          <w:lang w:eastAsia="pl-PL"/>
        </w:rPr>
      </w:pPr>
      <w:r w:rsidRPr="000C553B">
        <w:rPr>
          <w:rFonts w:ascii="Cambria" w:eastAsia="Times New Roman" w:hAnsi="Cambria" w:cs="Cambria"/>
          <w:color w:val="000080"/>
          <w:kern w:val="28"/>
          <w:lang w:eastAsia="pl-PL"/>
        </w:rPr>
        <w:t xml:space="preserve">Różnicę kwot 9 zł </w:t>
      </w:r>
      <w:r>
        <w:rPr>
          <w:rFonts w:ascii="Cambria" w:eastAsia="Times New Roman" w:hAnsi="Cambria" w:cs="Cambria"/>
          <w:color w:val="000080"/>
          <w:kern w:val="28"/>
          <w:lang w:eastAsia="pl-PL"/>
        </w:rPr>
        <w:t>i 5 zł</w:t>
      </w:r>
      <w:r w:rsidRPr="000C553B">
        <w:rPr>
          <w:rFonts w:ascii="Cambria" w:eastAsia="Times New Roman" w:hAnsi="Cambria" w:cs="Cambria"/>
          <w:color w:val="000080"/>
          <w:kern w:val="28"/>
          <w:lang w:eastAsia="pl-PL"/>
        </w:rPr>
        <w:t xml:space="preserve"> </w:t>
      </w:r>
    </w:p>
    <w:p w:rsidR="009577F8" w:rsidRPr="00775435" w:rsidRDefault="005D75BE" w:rsidP="00FB0A68">
      <w:pPr>
        <w:spacing w:after="0" w:line="360" w:lineRule="auto"/>
        <w:ind w:right="425"/>
        <w:rPr>
          <w:kern w:val="28"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3573145</wp:posOffset>
            </wp:positionH>
            <wp:positionV relativeFrom="paragraph">
              <wp:posOffset>708025</wp:posOffset>
            </wp:positionV>
            <wp:extent cx="2573655" cy="3606800"/>
            <wp:effectExtent l="0" t="0" r="0" b="0"/>
            <wp:wrapTight wrapText="bothSides">
              <wp:wrapPolygon edited="0">
                <wp:start x="0" y="0"/>
                <wp:lineTo x="0" y="21448"/>
                <wp:lineTo x="21424" y="21448"/>
                <wp:lineTo x="21424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655" cy="360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77F8" w:rsidRPr="00775435" w:rsidSect="00FB0A68">
      <w:headerReference w:type="even" r:id="rId11"/>
      <w:headerReference w:type="default" r:id="rId12"/>
      <w:footerReference w:type="default" r:id="rId13"/>
      <w:headerReference w:type="first" r:id="rId14"/>
      <w:pgSz w:w="11907" w:h="16839" w:code="1"/>
      <w:pgMar w:top="719" w:right="1134" w:bottom="539" w:left="1134" w:header="540" w:footer="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B10" w:rsidRDefault="00534B10">
      <w:pPr>
        <w:spacing w:after="0" w:line="240" w:lineRule="auto"/>
      </w:pPr>
      <w:r>
        <w:separator/>
      </w:r>
    </w:p>
  </w:endnote>
  <w:endnote w:type="continuationSeparator" w:id="0">
    <w:p w:rsidR="00534B10" w:rsidRDefault="00534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F8" w:rsidRDefault="005D75B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3175" t="0" r="1905" b="3810"/>
              <wp:wrapNone/>
              <wp:docPr id="5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7F8" w:rsidRDefault="009577F8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31" style="position:absolute;margin-left:541.75pt;margin-top:0;width:53.6pt;height:841.9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" fillcolor="#666" stroked="f" strokeweight="2pt">
              <v:path arrowok="t"/>
              <v:textbox>
                <w:txbxContent>
                  <w:p w:rsidR="009577F8" w:rsidRDefault="009577F8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3175" t="3175" r="1905" b="0"/>
              <wp:wrapNone/>
              <wp:docPr id="4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7F8" w:rsidRDefault="009577F8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32" style="position:absolute;margin-left:541.75pt;margin-top:682pt;width:53.6pt;height:75.8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" fillcolor="#ff388c" stroked="f" strokeweight="2pt">
              <v:path arrowok="t"/>
              <v:textbox>
                <w:txbxContent>
                  <w:p w:rsidR="009577F8" w:rsidRDefault="009577F8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page">
                <wp:posOffset>6933565</wp:posOffset>
              </wp:positionH>
              <wp:positionV relativeFrom="page">
                <wp:posOffset>8928735</wp:posOffset>
              </wp:positionV>
              <wp:extent cx="457200" cy="365760"/>
              <wp:effectExtent l="8890" t="13335" r="10160" b="1143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57200" cy="365760"/>
                      </a:xfrm>
                      <a:prstGeom prst="bracketPair">
                        <a:avLst>
                          <a:gd name="adj" fmla="val 16667"/>
                        </a:avLst>
                      </a:prstGeom>
                      <a:solidFill>
                        <a:srgbClr val="FF388C"/>
                      </a:solidFill>
                      <a:ln w="1270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577F8" w:rsidRPr="002C4363" w:rsidRDefault="009577F8">
                          <w:pPr>
                            <w:jc w:val="center"/>
                            <w:rPr>
                              <w:color w:val="FFFFFF"/>
                              <w:sz w:val="24"/>
                              <w:szCs w:val="24"/>
                            </w:rPr>
                          </w:pP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  <w:sz w:val="24"/>
                              <w:szCs w:val="24"/>
                            </w:rPr>
                            <w:t>3</w: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AutoShape 9" o:spid="_x0000_s1033" type="#_x0000_t185" style="position:absolute;margin-left:545.95pt;margin-top:703.05pt;width:36pt;height:28.8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" filled="t" fillcolor="#ff388c" strokecolor="white" strokeweight="1pt">
              <v:path arrowok="t"/>
              <v:textbox inset="0,,0">
                <w:txbxContent>
                  <w:p w:rsidR="009577F8" w:rsidRPr="002C4363" w:rsidRDefault="009577F8">
                    <w:pPr>
                      <w:jc w:val="center"/>
                      <w:rPr>
                        <w:color w:val="FFFFFF"/>
                        <w:sz w:val="24"/>
                        <w:szCs w:val="24"/>
                      </w:rPr>
                    </w:pP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begin"/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instrText>PAGE    \* MERGEFORMAT</w:instrTex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  <w:sz w:val="24"/>
                        <w:szCs w:val="24"/>
                      </w:rPr>
                      <w:t>3</w: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B10" w:rsidRDefault="00534B10">
      <w:pPr>
        <w:spacing w:after="0" w:line="240" w:lineRule="auto"/>
      </w:pPr>
      <w:r>
        <w:separator/>
      </w:r>
    </w:p>
  </w:footnote>
  <w:footnote w:type="continuationSeparator" w:id="0">
    <w:p w:rsidR="00534B10" w:rsidRDefault="00534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F8" w:rsidRDefault="005D75B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page">
                <wp:posOffset>264795</wp:posOffset>
              </wp:positionH>
              <wp:positionV relativeFrom="page">
                <wp:posOffset>2940050</wp:posOffset>
              </wp:positionV>
              <wp:extent cx="409575" cy="4812030"/>
              <wp:effectExtent l="0" t="0" r="1905" b="1270"/>
              <wp:wrapNone/>
              <wp:docPr id="11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7F8" w:rsidRPr="002C4363" w:rsidRDefault="009577F8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C4363">
                            <w:rPr>
                              <w:color w:val="FFFFFF"/>
                            </w:rPr>
                            <w:t>Liczby i cyfry. Klasa 4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20.85pt;margin-top:231.5pt;width:32.25pt;height:378.9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" fillcolor="#666" stroked="f" strokeweight=".5pt">
              <v:path arrowok="t"/>
              <v:textbox style="layout-flow:vertical;mso-layout-flow-alt:bottom-to-top">
                <w:txbxContent>
                  <w:p w:rsidR="009577F8" w:rsidRPr="002C4363" w:rsidRDefault="009577F8">
                    <w:pPr>
                      <w:jc w:val="center"/>
                      <w:rPr>
                        <w:color w:val="FFFFFF"/>
                      </w:rPr>
                    </w:pPr>
                    <w:r w:rsidRPr="002C4363">
                      <w:rPr>
                        <w:color w:val="FFFFFF"/>
                      </w:rPr>
                      <w:t>Liczby i cyfry. Klasa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80085" cy="10692765"/>
              <wp:effectExtent l="0" t="0" r="0" b="3810"/>
              <wp:wrapNone/>
              <wp:docPr id="10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085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7F8" w:rsidRDefault="009577F8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4" o:spid="_x0000_s1027" style="position:absolute;margin-left:0;margin-top:0;width:53.55pt;height:841.9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" fillcolor="#666" stroked="f" strokeweight="2pt">
              <v:path arrowok="t"/>
              <v:textbox>
                <w:txbxContent>
                  <w:p w:rsidR="009577F8" w:rsidRDefault="009577F8"/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F8" w:rsidRDefault="005D75B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6880225" cy="10692765"/>
              <wp:effectExtent l="0" t="0" r="0" b="3810"/>
              <wp:wrapNone/>
              <wp:docPr id="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80225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75000">
                            <a:srgbClr val="FFFFFF"/>
                          </a:gs>
                          <a:gs pos="100000">
                            <a:srgbClr val="DADADA"/>
                          </a:gs>
                        </a:gsLst>
                        <a:path path="shape">
                          <a:fillToRect l="20000" t="50000" r="80000" b="50000"/>
                        </a:path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0;margin-top:0;width:541.75pt;height:841.95pt;z-index:-2516587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" stroked="f" strokeweight="2pt">
              <v:fill color2="#dadada" rotate="t" focusposition="13107f,.5" focussize="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2940050</wp:posOffset>
              </wp:positionV>
              <wp:extent cx="409575" cy="4812030"/>
              <wp:effectExtent l="3175" t="0" r="0" b="127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7F8" w:rsidRPr="002C4363" w:rsidRDefault="009577F8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C4363">
                            <w:rPr>
                              <w:color w:val="FFFFFF"/>
                            </w:rPr>
                            <w:t>Liczby i cyfry. Klasa 4</w:t>
                          </w:r>
                        </w:p>
                        <w:p w:rsidR="009577F8" w:rsidRPr="002C4363" w:rsidRDefault="009577F8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41.75pt;margin-top:231.5pt;width:32.25pt;height:378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" fillcolor="#666" stroked="f" strokeweight=".5pt">
              <v:path arrowok="t"/>
              <v:textbox style="layout-flow:vertical;mso-layout-flow-alt:bottom-to-top">
                <w:txbxContent>
                  <w:p w:rsidR="009577F8" w:rsidRPr="002C4363" w:rsidRDefault="009577F8">
                    <w:pPr>
                      <w:jc w:val="center"/>
                      <w:rPr>
                        <w:color w:val="FFFFFF"/>
                      </w:rPr>
                    </w:pPr>
                    <w:r w:rsidRPr="002C4363">
                      <w:rPr>
                        <w:color w:val="FFFFFF"/>
                      </w:rPr>
                      <w:t>Liczby i cyfry. Klasa 4</w:t>
                    </w:r>
                  </w:p>
                  <w:p w:rsidR="009577F8" w:rsidRPr="002C4363" w:rsidRDefault="009577F8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3175" t="3175" r="1905" b="0"/>
              <wp:wrapNone/>
              <wp:docPr id="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7F8" w:rsidRDefault="009577F8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9" style="position:absolute;margin-left:541.75pt;margin-top:682pt;width:53.6pt;height:75.8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" fillcolor="#ff388c" stroked="f" strokeweight="2pt">
              <v:path arrowok="t"/>
              <v:textbox>
                <w:txbxContent>
                  <w:p w:rsidR="009577F8" w:rsidRDefault="009577F8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3175" t="0" r="1905" b="381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7F8" w:rsidRDefault="009577F8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30" style="position:absolute;margin-left:541.75pt;margin-top:0;width:53.6pt;height:841.9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" fillcolor="#666" stroked="f" strokeweight="2pt">
              <v:path arrowok="t"/>
              <v:textbox>
                <w:txbxContent>
                  <w:p w:rsidR="009577F8" w:rsidRDefault="009577F8"/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7F8" w:rsidRDefault="005D75BE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2540" t="0" r="0" b="1270"/>
              <wp:wrapNone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7F8" w:rsidRPr="0038484B" w:rsidRDefault="009577F8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FB0A68">
                            <w:rPr>
                              <w:rFonts w:ascii="Times New Roman" w:hAnsi="Times New Roman" w:cs="Times New Roman"/>
                              <w:color w:val="333333"/>
                              <w:sz w:val="24"/>
                              <w:szCs w:val="24"/>
                            </w:rPr>
                            <w:t>Rachunki pamięciowe – dodawanie i odejmowanie</w:t>
                          </w:r>
                          <w:r w:rsidRPr="00467236">
                            <w:rPr>
                              <w:rFonts w:ascii="Times New Roman" w:hAnsi="Times New Roman" w:cs="Times New Roman"/>
                              <w:color w:val="333333"/>
                              <w:sz w:val="24"/>
                              <w:szCs w:val="24"/>
                            </w:rPr>
                            <w:t xml:space="preserve">. </w:t>
                          </w:r>
                          <w:r w:rsidRPr="0038484B">
                            <w:rPr>
                              <w:rFonts w:ascii="Times New Roman" w:hAnsi="Times New Roman" w:cs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9577F8" w:rsidRPr="0038484B" w:rsidRDefault="009577F8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4" type="#_x0000_t202" style="position:absolute;margin-left:552.2pt;margin-top:231.5pt;width:32.25pt;height:378.9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" filled="f" fillcolor="#666" stroked="f" strokeweight=".5pt">
              <v:path arrowok="t"/>
              <v:textbox style="layout-flow:vertical;mso-layout-flow-alt:bottom-to-top">
                <w:txbxContent>
                  <w:p w:rsidR="009577F8" w:rsidRPr="0038484B" w:rsidRDefault="009577F8">
                    <w:pPr>
                      <w:jc w:val="center"/>
                      <w:rPr>
                        <w:color w:val="FFFFFF"/>
                      </w:rPr>
                    </w:pPr>
                    <w:r w:rsidRPr="00FB0A68">
                      <w:rPr>
                        <w:rFonts w:ascii="Times New Roman" w:hAnsi="Times New Roman" w:cs="Times New Roman"/>
                        <w:color w:val="333333"/>
                        <w:sz w:val="24"/>
                        <w:szCs w:val="24"/>
                      </w:rPr>
                      <w:t>Rachunki pamięciowe – dodawanie i odejmowanie</w:t>
                    </w:r>
                    <w:r w:rsidRPr="00467236">
                      <w:rPr>
                        <w:rFonts w:ascii="Times New Roman" w:hAnsi="Times New Roman" w:cs="Times New Roman"/>
                        <w:color w:val="333333"/>
                        <w:sz w:val="24"/>
                        <w:szCs w:val="24"/>
                      </w:rPr>
                      <w:t xml:space="preserve">. </w:t>
                    </w:r>
                    <w:r w:rsidRPr="0038484B">
                      <w:rPr>
                        <w:rFonts w:ascii="Times New Roman" w:hAnsi="Times New Roman" w:cs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9577F8" w:rsidRPr="0038484B" w:rsidRDefault="009577F8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22225" t="19050" r="40005" b="51435"/>
              <wp:wrapNone/>
              <wp:docPr id="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9577F8" w:rsidRDefault="009577F8"/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35" style="position:absolute;margin-left:541.75pt;margin-top:0;width:53.6pt;height:841.9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" fillcolor="#9bbb59" strokecolor="#f2f2f2" strokeweight="3pt">
              <v:shadow on="t" color="#4e6128" opacity=".5" offset="1pt"/>
              <v:path arrowok="t"/>
              <v:textbox>
                <w:txbxContent>
                  <w:p w:rsidR="009577F8" w:rsidRDefault="009577F8"/>
                </w:txbxContent>
              </v:textbox>
              <w10:wrap anchorx="page" anchory="page"/>
            </v:rect>
          </w:pict>
        </mc:Fallback>
      </mc:AlternateContent>
    </w:r>
    <w:r w:rsidR="009577F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cs="Monotype Corsiva" w:hint="default"/>
        <w:color w:val="auto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cs="Symbol" w:hint="default"/>
        <w:color w:val="FF388C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cs="Symbol" w:hint="default"/>
        <w:color w:val="FF388C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cs="Symbol" w:hint="default"/>
        <w:color w:val="FF388C"/>
      </w:rPr>
    </w:lvl>
  </w:abstractNum>
  <w:abstractNum w:abstractNumId="5">
    <w:nsid w:val="01554842"/>
    <w:multiLevelType w:val="hybridMultilevel"/>
    <w:tmpl w:val="C0CE2600"/>
    <w:lvl w:ilvl="0" w:tplc="BBDC6906">
      <w:start w:val="1"/>
      <w:numFmt w:val="lowerLetter"/>
      <w:lvlText w:val="%1)"/>
      <w:lvlJc w:val="left"/>
      <w:pPr>
        <w:tabs>
          <w:tab w:val="num" w:pos="1160"/>
        </w:tabs>
        <w:ind w:left="1160" w:hanging="360"/>
      </w:pPr>
      <w:rPr>
        <w:rFonts w:hint="default"/>
        <w:b w:val="0"/>
        <w:bCs w:val="0"/>
        <w:i w:val="0"/>
        <w:iCs w:val="0"/>
        <w:color w:val="E36C0A" w:themeColor="accent6" w:themeShade="BF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6">
    <w:nsid w:val="2CE4735B"/>
    <w:multiLevelType w:val="hybridMultilevel"/>
    <w:tmpl w:val="B002AB0E"/>
    <w:lvl w:ilvl="0" w:tplc="DA023DA0">
      <w:start w:val="1"/>
      <w:numFmt w:val="lowerLetter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7">
    <w:nsid w:val="53E41DD7"/>
    <w:multiLevelType w:val="hybridMultilevel"/>
    <w:tmpl w:val="0B2CFCEA"/>
    <w:lvl w:ilvl="0" w:tplc="97307710">
      <w:start w:val="1"/>
      <w:numFmt w:val="lowerLetter"/>
      <w:lvlText w:val="%1) "/>
      <w:lvlJc w:val="left"/>
      <w:pPr>
        <w:tabs>
          <w:tab w:val="num" w:pos="1160"/>
        </w:tabs>
        <w:ind w:left="1160" w:hanging="360"/>
      </w:pPr>
      <w:rPr>
        <w:rFonts w:ascii="Cambria" w:hAnsi="Cambria" w:cs="Cambria" w:hint="default"/>
        <w:b w:val="0"/>
        <w:bCs w:val="0"/>
        <w:i w:val="0"/>
        <w:iCs w:val="0"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8">
    <w:nsid w:val="58B024A8"/>
    <w:multiLevelType w:val="hybridMultilevel"/>
    <w:tmpl w:val="F8EE8056"/>
    <w:lvl w:ilvl="0" w:tplc="577C9A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0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242FB"/>
    <w:rsid w:val="00032101"/>
    <w:rsid w:val="000335B4"/>
    <w:rsid w:val="00057357"/>
    <w:rsid w:val="00076A0C"/>
    <w:rsid w:val="000C553B"/>
    <w:rsid w:val="000C6E4E"/>
    <w:rsid w:val="000D1D6A"/>
    <w:rsid w:val="000E7550"/>
    <w:rsid w:val="0011188E"/>
    <w:rsid w:val="001454D2"/>
    <w:rsid w:val="00152027"/>
    <w:rsid w:val="001614F1"/>
    <w:rsid w:val="00172C93"/>
    <w:rsid w:val="00190708"/>
    <w:rsid w:val="001914FB"/>
    <w:rsid w:val="00216359"/>
    <w:rsid w:val="002843F1"/>
    <w:rsid w:val="002C4363"/>
    <w:rsid w:val="003012F8"/>
    <w:rsid w:val="003367CA"/>
    <w:rsid w:val="0036692F"/>
    <w:rsid w:val="0038484B"/>
    <w:rsid w:val="0038487C"/>
    <w:rsid w:val="00384986"/>
    <w:rsid w:val="003C0F7A"/>
    <w:rsid w:val="00405DB7"/>
    <w:rsid w:val="00456B46"/>
    <w:rsid w:val="00457293"/>
    <w:rsid w:val="00467236"/>
    <w:rsid w:val="004807AE"/>
    <w:rsid w:val="0048674D"/>
    <w:rsid w:val="00495CF1"/>
    <w:rsid w:val="004C6E9D"/>
    <w:rsid w:val="00500E92"/>
    <w:rsid w:val="00524E3C"/>
    <w:rsid w:val="00525657"/>
    <w:rsid w:val="00526002"/>
    <w:rsid w:val="00533D49"/>
    <w:rsid w:val="005343CA"/>
    <w:rsid w:val="00534B10"/>
    <w:rsid w:val="00541E77"/>
    <w:rsid w:val="0054617A"/>
    <w:rsid w:val="00567D35"/>
    <w:rsid w:val="005A35F7"/>
    <w:rsid w:val="005A522C"/>
    <w:rsid w:val="005B3020"/>
    <w:rsid w:val="005D1E81"/>
    <w:rsid w:val="005D75BE"/>
    <w:rsid w:val="006055F4"/>
    <w:rsid w:val="00633D4C"/>
    <w:rsid w:val="00634FD2"/>
    <w:rsid w:val="00642B2A"/>
    <w:rsid w:val="006D6C44"/>
    <w:rsid w:val="006F542C"/>
    <w:rsid w:val="00710464"/>
    <w:rsid w:val="007137D8"/>
    <w:rsid w:val="00734404"/>
    <w:rsid w:val="007404D3"/>
    <w:rsid w:val="00775435"/>
    <w:rsid w:val="00775594"/>
    <w:rsid w:val="00784236"/>
    <w:rsid w:val="007E27DF"/>
    <w:rsid w:val="007F7E19"/>
    <w:rsid w:val="00821881"/>
    <w:rsid w:val="00822FD0"/>
    <w:rsid w:val="008250EF"/>
    <w:rsid w:val="0086594A"/>
    <w:rsid w:val="008D3515"/>
    <w:rsid w:val="008E2537"/>
    <w:rsid w:val="008E3144"/>
    <w:rsid w:val="008F6AA2"/>
    <w:rsid w:val="008F7EA5"/>
    <w:rsid w:val="00905371"/>
    <w:rsid w:val="009206CC"/>
    <w:rsid w:val="00934FF9"/>
    <w:rsid w:val="00940D11"/>
    <w:rsid w:val="00942478"/>
    <w:rsid w:val="009577F8"/>
    <w:rsid w:val="0096239C"/>
    <w:rsid w:val="00974BFF"/>
    <w:rsid w:val="009839FA"/>
    <w:rsid w:val="00985556"/>
    <w:rsid w:val="00986499"/>
    <w:rsid w:val="009926A0"/>
    <w:rsid w:val="009A7FDD"/>
    <w:rsid w:val="009B41E8"/>
    <w:rsid w:val="009B5BE8"/>
    <w:rsid w:val="009E4734"/>
    <w:rsid w:val="009E5071"/>
    <w:rsid w:val="009F6C8B"/>
    <w:rsid w:val="00A0761B"/>
    <w:rsid w:val="00A105F4"/>
    <w:rsid w:val="00A157C3"/>
    <w:rsid w:val="00A42739"/>
    <w:rsid w:val="00A65BF4"/>
    <w:rsid w:val="00A70E60"/>
    <w:rsid w:val="00AB20C3"/>
    <w:rsid w:val="00AD0861"/>
    <w:rsid w:val="00AD0E2A"/>
    <w:rsid w:val="00B20264"/>
    <w:rsid w:val="00B2712A"/>
    <w:rsid w:val="00B67C58"/>
    <w:rsid w:val="00B725F1"/>
    <w:rsid w:val="00B764C0"/>
    <w:rsid w:val="00B77A38"/>
    <w:rsid w:val="00B80411"/>
    <w:rsid w:val="00BB740B"/>
    <w:rsid w:val="00BD2E8A"/>
    <w:rsid w:val="00BE75CE"/>
    <w:rsid w:val="00C56F1F"/>
    <w:rsid w:val="00C9092E"/>
    <w:rsid w:val="00CC4027"/>
    <w:rsid w:val="00CD1CBF"/>
    <w:rsid w:val="00CD2CE1"/>
    <w:rsid w:val="00CE577E"/>
    <w:rsid w:val="00D3383F"/>
    <w:rsid w:val="00D502FF"/>
    <w:rsid w:val="00D62D67"/>
    <w:rsid w:val="00D9206C"/>
    <w:rsid w:val="00D96EBA"/>
    <w:rsid w:val="00E17053"/>
    <w:rsid w:val="00E272AE"/>
    <w:rsid w:val="00E3218D"/>
    <w:rsid w:val="00E32EC0"/>
    <w:rsid w:val="00E4620A"/>
    <w:rsid w:val="00EC015C"/>
    <w:rsid w:val="00EC4C37"/>
    <w:rsid w:val="00F04594"/>
    <w:rsid w:val="00F145C7"/>
    <w:rsid w:val="00F3593D"/>
    <w:rsid w:val="00F42F1F"/>
    <w:rsid w:val="00F53D26"/>
    <w:rsid w:val="00F731D5"/>
    <w:rsid w:val="00F74751"/>
    <w:rsid w:val="00FB0A68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775435"/>
    <w:pPr>
      <w:spacing w:after="160" w:line="259" w:lineRule="auto"/>
    </w:pPr>
    <w:rPr>
      <w:rFonts w:cs="Calibri"/>
      <w:color w:val="244061"/>
      <w:sz w:val="32"/>
      <w:szCs w:val="3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02FF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02FF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02FF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502FF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502FF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502FF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502FF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502FF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502FF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502FF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D502FF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D502FF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D502FF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D502FF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D502FF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D502FF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D502FF"/>
    <w:rPr>
      <w:b/>
      <w:bCs/>
    </w:rPr>
  </w:style>
  <w:style w:type="character" w:styleId="Uwydatnienie">
    <w:name w:val="Emphasis"/>
    <w:basedOn w:val="Domylnaczcionkaakapitu"/>
    <w:uiPriority w:val="99"/>
    <w:qFormat/>
    <w:rsid w:val="00D502FF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D502FF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D502FF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D502FF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D502FF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D502FF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D502FF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D502FF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D502FF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D502FF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D502F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502FF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502FF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502FF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2FF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D502FF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502FF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D502FF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D502FF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D502FF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D502FF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D502FF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D502FF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D502FF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D502FF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D502FF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D502FF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D502FF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D502FF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D502FF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D502FF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D502FF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D502FF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D502FF"/>
    <w:pPr>
      <w:numPr>
        <w:ilvl w:val="1"/>
      </w:numPr>
      <w:spacing w:line="264" w:lineRule="auto"/>
    </w:pPr>
    <w:rPr>
      <w:rFonts w:eastAsia="Times New Roman"/>
      <w:color w:val="00000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502FF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D502FF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D502FF"/>
    <w:rPr>
      <w:color w:val="808080"/>
    </w:rPr>
  </w:style>
  <w:style w:type="paragraph" w:styleId="Podpis">
    <w:name w:val="Signature"/>
    <w:basedOn w:val="Normalny"/>
    <w:link w:val="PodpisZnak"/>
    <w:uiPriority w:val="99"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D502FF"/>
    <w:rPr>
      <w:color w:val="000000"/>
      <w:sz w:val="20"/>
      <w:szCs w:val="20"/>
    </w:rPr>
  </w:style>
  <w:style w:type="table" w:customStyle="1" w:styleId="Styl6">
    <w:name w:val="Styl 6"/>
    <w:uiPriority w:val="99"/>
    <w:rsid w:val="00D502FF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D502FF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D502FF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D502FF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D502FF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D502FF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D502FF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Jasnasiatkaakcent3">
    <w:name w:val="Light Grid Accent 3"/>
    <w:basedOn w:val="Standardowy"/>
    <w:uiPriority w:val="99"/>
    <w:rsid w:val="00905371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/>
    <w:lsdException w:name="Colorful Grid Accent 5" w:semiHidden="0" w:uiPriority="73"/>
    <w:lsdException w:name="Light Shading Accent 6" w:semiHidden="0" w:uiPriority="60"/>
    <w:lsdException w:name="Light List Accent 6" w:semiHidden="0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ny">
    <w:name w:val="Normal"/>
    <w:qFormat/>
    <w:rsid w:val="00775435"/>
    <w:pPr>
      <w:spacing w:after="160" w:line="259" w:lineRule="auto"/>
    </w:pPr>
    <w:rPr>
      <w:rFonts w:cs="Calibri"/>
      <w:color w:val="244061"/>
      <w:sz w:val="32"/>
      <w:szCs w:val="3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02FF"/>
    <w:pPr>
      <w:keepNext/>
      <w:keepLines/>
      <w:spacing w:before="360" w:after="0" w:line="240" w:lineRule="auto"/>
      <w:outlineLvl w:val="0"/>
    </w:pPr>
    <w:rPr>
      <w:rFonts w:ascii="Cambria" w:eastAsia="Times New Roman" w:hAnsi="Cambria" w:cs="Cambria"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502FF"/>
    <w:pPr>
      <w:keepNext/>
      <w:keepLines/>
      <w:spacing w:before="120" w:after="0" w:line="240" w:lineRule="auto"/>
      <w:outlineLvl w:val="1"/>
    </w:pPr>
    <w:rPr>
      <w:rFonts w:ascii="Cambria" w:eastAsia="Times New Roman" w:hAnsi="Cambria" w:cs="Cambria"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02FF"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502FF"/>
    <w:pPr>
      <w:keepNext/>
      <w:keepLines/>
      <w:spacing w:before="200" w:after="0" w:line="264" w:lineRule="auto"/>
      <w:outlineLvl w:val="3"/>
    </w:pPr>
    <w:rPr>
      <w:rFonts w:ascii="Cambria" w:eastAsia="Times New Roman" w:hAnsi="Cambria" w:cs="Cambria"/>
      <w:b/>
      <w:bCs/>
      <w:i/>
      <w:iCs/>
      <w:color w:val="000000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502FF"/>
    <w:pPr>
      <w:keepNext/>
      <w:keepLines/>
      <w:spacing w:before="200" w:after="0" w:line="264" w:lineRule="auto"/>
      <w:outlineLvl w:val="4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502FF"/>
    <w:pPr>
      <w:keepNext/>
      <w:keepLines/>
      <w:spacing w:before="200" w:after="0" w:line="264" w:lineRule="auto"/>
      <w:outlineLvl w:val="5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502FF"/>
    <w:pPr>
      <w:keepNext/>
      <w:keepLines/>
      <w:spacing w:before="200" w:after="0" w:line="264" w:lineRule="auto"/>
      <w:outlineLvl w:val="6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502FF"/>
    <w:pPr>
      <w:keepNext/>
      <w:keepLines/>
      <w:spacing w:before="200" w:after="0" w:line="264" w:lineRule="auto"/>
      <w:outlineLvl w:val="7"/>
    </w:pPr>
    <w:rPr>
      <w:rFonts w:ascii="Cambria" w:eastAsia="Times New Roman" w:hAnsi="Cambria" w:cs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502FF"/>
    <w:pPr>
      <w:keepNext/>
      <w:keepLines/>
      <w:spacing w:before="200" w:after="0" w:line="264" w:lineRule="auto"/>
      <w:outlineLvl w:val="8"/>
    </w:pPr>
    <w:rPr>
      <w:rFonts w:ascii="Cambria" w:eastAsia="Times New Roman" w:hAnsi="Cambria" w:cs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502FF"/>
    <w:rPr>
      <w:rFonts w:ascii="Cambria" w:hAnsi="Cambria" w:cs="Cambria"/>
      <w:color w:val="0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D502FF"/>
    <w:rPr>
      <w:rFonts w:ascii="Cambria" w:hAnsi="Cambria" w:cs="Cambria"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D502FF"/>
    <w:rPr>
      <w:rFonts w:eastAsia="Times New Roman"/>
      <w:b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D502FF"/>
    <w:rPr>
      <w:rFonts w:ascii="Cambria" w:hAnsi="Cambria" w:cs="Cambria"/>
      <w:b/>
      <w:bCs/>
      <w:i/>
      <w:iCs/>
      <w:color w:val="00000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D502FF"/>
    <w:rPr>
      <w:rFonts w:ascii="Cambria" w:hAnsi="Cambria" w:cs="Cambria"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D502FF"/>
    <w:rPr>
      <w:rFonts w:ascii="Cambria" w:hAnsi="Cambria" w:cs="Cambria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D502FF"/>
    <w:rPr>
      <w:rFonts w:ascii="Cambria" w:hAnsi="Cambria" w:cs="Cambria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D502FF"/>
    <w:rPr>
      <w:rFonts w:ascii="Cambria" w:hAnsi="Cambria" w:cs="Cambria"/>
      <w:i/>
      <w:iCs/>
      <w:color w:val="000000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D502FF"/>
    <w:rPr>
      <w:b/>
      <w:bCs/>
    </w:rPr>
  </w:style>
  <w:style w:type="character" w:styleId="Uwydatnienie">
    <w:name w:val="Emphasis"/>
    <w:basedOn w:val="Domylnaczcionkaakapitu"/>
    <w:uiPriority w:val="99"/>
    <w:qFormat/>
    <w:rsid w:val="00D502FF"/>
    <w:rPr>
      <w:i/>
      <w:iCs/>
      <w:color w:val="000000"/>
    </w:rPr>
  </w:style>
  <w:style w:type="character" w:customStyle="1" w:styleId="Odwoanieintensywneznak">
    <w:name w:val="Odwołanie intensywne (znak)"/>
    <w:uiPriority w:val="99"/>
    <w:rsid w:val="00D502FF"/>
    <w:rPr>
      <w:b/>
      <w:bCs/>
      <w:color w:val="000000"/>
      <w:sz w:val="20"/>
      <w:szCs w:val="20"/>
      <w:u w:val="single"/>
    </w:rPr>
  </w:style>
  <w:style w:type="character" w:customStyle="1" w:styleId="Odwoaniedelikatneznak">
    <w:name w:val="Odwołanie delikatne (znak)"/>
    <w:uiPriority w:val="99"/>
    <w:rsid w:val="00D502FF"/>
    <w:rPr>
      <w:color w:val="000000"/>
      <w:sz w:val="20"/>
      <w:szCs w:val="20"/>
      <w:u w:val="single"/>
    </w:rPr>
  </w:style>
  <w:style w:type="character" w:customStyle="1" w:styleId="Tytuksikiznak">
    <w:name w:val="Tytuł książki (znak)"/>
    <w:uiPriority w:val="99"/>
    <w:rsid w:val="00D502FF"/>
    <w:rPr>
      <w:rFonts w:ascii="Cambria" w:hAnsi="Cambria" w:cs="Cambria"/>
      <w:b/>
      <w:bCs/>
      <w:i/>
      <w:iCs/>
      <w:color w:val="000000"/>
      <w:sz w:val="20"/>
      <w:szCs w:val="20"/>
    </w:rPr>
  </w:style>
  <w:style w:type="character" w:customStyle="1" w:styleId="Wyrnienieintensywneznak">
    <w:name w:val="Wyróżnienie intensywne (znak)"/>
    <w:uiPriority w:val="99"/>
    <w:rsid w:val="00D502FF"/>
    <w:rPr>
      <w:b/>
      <w:bCs/>
      <w:i/>
      <w:iCs/>
      <w:color w:val="000000"/>
      <w:sz w:val="20"/>
      <w:szCs w:val="20"/>
    </w:rPr>
  </w:style>
  <w:style w:type="character" w:customStyle="1" w:styleId="Wyrnieniedelikatneznak">
    <w:name w:val="Wyróżnienie delikatne (znak)"/>
    <w:uiPriority w:val="99"/>
    <w:rsid w:val="00D502FF"/>
    <w:rPr>
      <w:i/>
      <w:iCs/>
      <w:color w:val="000000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D502FF"/>
    <w:pPr>
      <w:spacing w:before="160" w:line="300" w:lineRule="auto"/>
      <w:ind w:left="144" w:right="144"/>
      <w:jc w:val="center"/>
    </w:pPr>
    <w:rPr>
      <w:rFonts w:ascii="Cambria" w:eastAsia="Times New Roman" w:hAnsi="Cambria" w:cs="Cambria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D502FF"/>
    <w:rPr>
      <w:rFonts w:ascii="Cambria" w:hAnsi="Cambria" w:cs="Cambria"/>
      <w:i/>
      <w:iCs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D502FF"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000000"/>
      <w:sz w:val="21"/>
      <w:szCs w:val="2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D502FF"/>
    <w:rPr>
      <w:rFonts w:eastAsia="Times New Roman"/>
      <w:b/>
      <w:bCs/>
      <w:i/>
      <w:iCs/>
      <w:color w:val="000000"/>
      <w:sz w:val="21"/>
      <w:szCs w:val="21"/>
      <w:shd w:val="clear" w:color="auto" w:fill="FF388C"/>
    </w:rPr>
  </w:style>
  <w:style w:type="table" w:styleId="Tabela-Siatka">
    <w:name w:val="Table Grid"/>
    <w:basedOn w:val="Standardowy"/>
    <w:uiPriority w:val="99"/>
    <w:rsid w:val="00D502F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502FF"/>
    <w:rPr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502FF"/>
    <w:pPr>
      <w:tabs>
        <w:tab w:val="center" w:pos="4320"/>
        <w:tab w:val="right" w:pos="8640"/>
      </w:tabs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502FF"/>
    <w:rPr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502FF"/>
    <w:pPr>
      <w:spacing w:line="264" w:lineRule="auto"/>
    </w:pPr>
    <w:rPr>
      <w:rFonts w:ascii="Tahoma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2FF"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D502FF"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502FF"/>
    <w:rPr>
      <w:rFonts w:cs="Calibri"/>
    </w:rPr>
  </w:style>
  <w:style w:type="paragraph" w:styleId="Tekstblokowy">
    <w:name w:val="Block Text"/>
    <w:aliases w:val="Cytat blokowy"/>
    <w:basedOn w:val="Normalny"/>
    <w:uiPriority w:val="99"/>
    <w:rsid w:val="00D502FF"/>
    <w:pPr>
      <w:pBdr>
        <w:top w:val="single" w:sz="2" w:space="10" w:color="FF87B9"/>
        <w:bottom w:val="single" w:sz="24" w:space="10" w:color="FF87B9"/>
      </w:pBdr>
      <w:spacing w:after="280" w:line="240" w:lineRule="auto"/>
      <w:ind w:left="1440" w:right="1440"/>
      <w:jc w:val="both"/>
    </w:pPr>
    <w:rPr>
      <w:rFonts w:eastAsia="Times New Roman"/>
      <w:color w:val="FFFFFF"/>
      <w:sz w:val="28"/>
      <w:szCs w:val="28"/>
      <w:lang w:eastAsia="pl-PL"/>
    </w:rPr>
  </w:style>
  <w:style w:type="paragraph" w:styleId="Listapunktowana">
    <w:name w:val="List Bullet"/>
    <w:basedOn w:val="Normalny"/>
    <w:autoRedefine/>
    <w:uiPriority w:val="99"/>
    <w:rsid w:val="00D502FF"/>
    <w:pPr>
      <w:numPr>
        <w:numId w:val="6"/>
      </w:numPr>
      <w:spacing w:after="0" w:line="264" w:lineRule="auto"/>
    </w:pPr>
    <w:rPr>
      <w:sz w:val="21"/>
      <w:szCs w:val="21"/>
      <w:lang w:eastAsia="pl-PL"/>
    </w:rPr>
  </w:style>
  <w:style w:type="paragraph" w:styleId="Listapunktowana2">
    <w:name w:val="List Bullet 2"/>
    <w:basedOn w:val="Normalny"/>
    <w:autoRedefine/>
    <w:uiPriority w:val="99"/>
    <w:rsid w:val="00D502FF"/>
    <w:pPr>
      <w:numPr>
        <w:numId w:val="7"/>
      </w:numPr>
      <w:spacing w:after="0" w:line="264" w:lineRule="auto"/>
    </w:pPr>
    <w:rPr>
      <w:sz w:val="21"/>
      <w:szCs w:val="21"/>
      <w:lang w:eastAsia="pl-PL"/>
    </w:rPr>
  </w:style>
  <w:style w:type="paragraph" w:styleId="Listapunktowana3">
    <w:name w:val="List Bullet 3"/>
    <w:basedOn w:val="Normalny"/>
    <w:autoRedefine/>
    <w:uiPriority w:val="99"/>
    <w:rsid w:val="00D502FF"/>
    <w:pPr>
      <w:numPr>
        <w:numId w:val="8"/>
      </w:numPr>
      <w:spacing w:after="0" w:line="264" w:lineRule="auto"/>
    </w:pPr>
    <w:rPr>
      <w:sz w:val="21"/>
      <w:szCs w:val="21"/>
      <w:lang w:eastAsia="pl-PL"/>
    </w:rPr>
  </w:style>
  <w:style w:type="paragraph" w:styleId="Listapunktowana4">
    <w:name w:val="List Bullet 4"/>
    <w:basedOn w:val="Normalny"/>
    <w:autoRedefine/>
    <w:uiPriority w:val="99"/>
    <w:rsid w:val="00D502FF"/>
    <w:pPr>
      <w:numPr>
        <w:numId w:val="9"/>
      </w:numPr>
      <w:spacing w:after="0" w:line="264" w:lineRule="auto"/>
    </w:pPr>
    <w:rPr>
      <w:sz w:val="21"/>
      <w:szCs w:val="21"/>
      <w:lang w:eastAsia="pl-PL"/>
    </w:rPr>
  </w:style>
  <w:style w:type="paragraph" w:styleId="Listapunktowana5">
    <w:name w:val="List Bullet 5"/>
    <w:basedOn w:val="Normalny"/>
    <w:autoRedefine/>
    <w:uiPriority w:val="99"/>
    <w:rsid w:val="00D502FF"/>
    <w:pPr>
      <w:numPr>
        <w:numId w:val="10"/>
      </w:numPr>
      <w:spacing w:after="0" w:line="264" w:lineRule="auto"/>
    </w:pPr>
    <w:rPr>
      <w:sz w:val="21"/>
      <w:szCs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szCs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216"/>
    </w:pPr>
    <w:rPr>
      <w:smallCaps/>
      <w:sz w:val="21"/>
      <w:szCs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446"/>
    </w:pPr>
    <w:rPr>
      <w:smallCaps/>
      <w:sz w:val="21"/>
      <w:szCs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662"/>
    </w:pPr>
    <w:rPr>
      <w:smallCaps/>
      <w:sz w:val="21"/>
      <w:szCs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878"/>
    </w:pPr>
    <w:rPr>
      <w:smallCaps/>
      <w:sz w:val="21"/>
      <w:szCs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094"/>
    </w:pPr>
    <w:rPr>
      <w:smallCaps/>
      <w:sz w:val="21"/>
      <w:szCs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325"/>
    </w:pPr>
    <w:rPr>
      <w:smallCaps/>
      <w:sz w:val="21"/>
      <w:szCs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540"/>
    </w:pPr>
    <w:rPr>
      <w:smallCaps/>
      <w:sz w:val="21"/>
      <w:szCs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D502FF"/>
    <w:pPr>
      <w:tabs>
        <w:tab w:val="right" w:leader="dot" w:pos="8630"/>
      </w:tabs>
      <w:spacing w:after="40" w:line="240" w:lineRule="auto"/>
      <w:ind w:left="1760"/>
    </w:pPr>
    <w:rPr>
      <w:smallCaps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semiHidden/>
    <w:rsid w:val="00D502FF"/>
    <w:rPr>
      <w:color w:val="000000"/>
      <w:u w:val="single"/>
    </w:rPr>
  </w:style>
  <w:style w:type="character" w:styleId="Tytuksiki">
    <w:name w:val="Book Title"/>
    <w:basedOn w:val="Domylnaczcionkaakapitu"/>
    <w:uiPriority w:val="99"/>
    <w:qFormat/>
    <w:rsid w:val="00D502FF"/>
    <w:rPr>
      <w:b/>
      <w:bCs/>
      <w:smallCaps/>
      <w:spacing w:val="10"/>
    </w:rPr>
  </w:style>
  <w:style w:type="character" w:styleId="Wyrnienieintensywne">
    <w:name w:val="Intense Emphasis"/>
    <w:basedOn w:val="Domylnaczcionkaakapitu"/>
    <w:uiPriority w:val="99"/>
    <w:qFormat/>
    <w:rsid w:val="00D502FF"/>
    <w:rPr>
      <w:b/>
      <w:bCs/>
      <w:i/>
      <w:iCs/>
      <w:color w:val="000000"/>
    </w:rPr>
  </w:style>
  <w:style w:type="character" w:styleId="Odwoanieintensywne">
    <w:name w:val="Intense Reference"/>
    <w:basedOn w:val="Domylnaczcionkaakapitu"/>
    <w:uiPriority w:val="99"/>
    <w:qFormat/>
    <w:rsid w:val="00D502FF"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basedOn w:val="Domylnaczcionkaakapitu"/>
    <w:uiPriority w:val="99"/>
    <w:qFormat/>
    <w:rsid w:val="00D502FF"/>
    <w:rPr>
      <w:i/>
      <w:iCs/>
      <w:color w:val="000000"/>
    </w:rPr>
  </w:style>
  <w:style w:type="character" w:styleId="Odwoaniedelikatne">
    <w:name w:val="Subtle Reference"/>
    <w:basedOn w:val="Domylnaczcionkaakapitu"/>
    <w:uiPriority w:val="99"/>
    <w:qFormat/>
    <w:rsid w:val="00D502FF"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99"/>
    <w:rsid w:val="00D502FF"/>
    <w:pPr>
      <w:spacing w:before="480" w:after="960" w:line="264" w:lineRule="auto"/>
    </w:pPr>
    <w:rPr>
      <w:b/>
      <w:bCs/>
      <w:color w:val="000000"/>
      <w:sz w:val="21"/>
      <w:szCs w:val="21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odbiorcy">
    <w:name w:val="Adres odbiorcy"/>
    <w:basedOn w:val="Bezodstpw"/>
    <w:link w:val="Adresodbiorcyznak"/>
    <w:uiPriority w:val="99"/>
    <w:rsid w:val="00D502FF"/>
    <w:pPr>
      <w:spacing w:after="360"/>
    </w:pPr>
    <w:rPr>
      <w:color w:val="000000"/>
      <w:sz w:val="21"/>
      <w:szCs w:val="21"/>
    </w:rPr>
  </w:style>
  <w:style w:type="paragraph" w:styleId="Zwrotgrzecznociowy">
    <w:name w:val="Salutation"/>
    <w:basedOn w:val="Bezodstpw"/>
    <w:next w:val="Normalny"/>
    <w:link w:val="ZwrotgrzecznociowyZnak"/>
    <w:uiPriority w:val="99"/>
    <w:rsid w:val="00D502FF"/>
    <w:pPr>
      <w:spacing w:before="480" w:after="320"/>
    </w:pPr>
    <w:rPr>
      <w:b/>
      <w:bCs/>
      <w:color w:val="000000"/>
      <w:sz w:val="21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D502FF"/>
    <w:rPr>
      <w:b/>
      <w:bCs/>
      <w:color w:val="000000"/>
      <w:sz w:val="21"/>
      <w:szCs w:val="21"/>
    </w:rPr>
  </w:style>
  <w:style w:type="paragraph" w:customStyle="1" w:styleId="Adresnadawcy">
    <w:name w:val="Adres nadawcy"/>
    <w:basedOn w:val="Bezodstpw"/>
    <w:uiPriority w:val="99"/>
    <w:rsid w:val="00D502FF"/>
    <w:pPr>
      <w:spacing w:after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D502FF"/>
    <w:pPr>
      <w:numPr>
        <w:ilvl w:val="1"/>
      </w:numPr>
      <w:spacing w:line="264" w:lineRule="auto"/>
    </w:pPr>
    <w:rPr>
      <w:rFonts w:eastAsia="Times New Roman"/>
      <w:color w:val="00000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502FF"/>
    <w:rPr>
      <w:rFonts w:eastAsia="Times New Roman"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99"/>
    <w:qFormat/>
    <w:rsid w:val="008D3515"/>
    <w:pPr>
      <w:spacing w:after="0" w:line="240" w:lineRule="auto"/>
    </w:pPr>
    <w:rPr>
      <w:rFonts w:ascii="Cambria" w:eastAsia="Times New Roman" w:hAnsi="Cambria" w:cs="Cambria"/>
      <w:color w:val="666666"/>
      <w:kern w:val="28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D3515"/>
    <w:rPr>
      <w:rFonts w:ascii="Cambria" w:hAnsi="Cambria" w:cs="Cambria"/>
      <w:color w:val="666666"/>
      <w:kern w:val="28"/>
      <w:sz w:val="80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semiHidden/>
    <w:rsid w:val="00D502FF"/>
    <w:rPr>
      <w:color w:val="000000"/>
      <w:sz w:val="20"/>
      <w:szCs w:val="20"/>
    </w:rPr>
  </w:style>
  <w:style w:type="character" w:styleId="Tekstzastpczy">
    <w:name w:val="Placeholder Text"/>
    <w:basedOn w:val="Domylnaczcionkaakapitu"/>
    <w:uiPriority w:val="99"/>
    <w:rsid w:val="00D502FF"/>
    <w:rPr>
      <w:color w:val="808080"/>
    </w:rPr>
  </w:style>
  <w:style w:type="paragraph" w:styleId="Podpis">
    <w:name w:val="Signature"/>
    <w:basedOn w:val="Normalny"/>
    <w:link w:val="PodpisZnak"/>
    <w:uiPriority w:val="99"/>
    <w:rsid w:val="00D502FF"/>
    <w:pPr>
      <w:spacing w:line="264" w:lineRule="auto"/>
    </w:pPr>
    <w:rPr>
      <w:color w:val="000000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D502FF"/>
    <w:rPr>
      <w:color w:val="000000"/>
      <w:sz w:val="20"/>
      <w:szCs w:val="20"/>
    </w:rPr>
  </w:style>
  <w:style w:type="table" w:customStyle="1" w:styleId="Styl6">
    <w:name w:val="Styl 6"/>
    <w:uiPriority w:val="99"/>
    <w:rsid w:val="00D502FF"/>
    <w:rPr>
      <w:rFonts w:eastAsia="Times New Roman" w:cs="Calibri"/>
      <w:color w:val="000000"/>
      <w:sz w:val="20"/>
      <w:szCs w:val="20"/>
    </w:rPr>
    <w:tblPr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99"/>
    <w:rsid w:val="00D502FF"/>
    <w:pPr>
      <w:spacing w:before="720" w:line="264" w:lineRule="auto"/>
    </w:pPr>
    <w:rPr>
      <w:sz w:val="21"/>
      <w:szCs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rsid w:val="00D502FF"/>
    <w:rPr>
      <w:sz w:val="22"/>
      <w:szCs w:val="22"/>
    </w:rPr>
  </w:style>
  <w:style w:type="paragraph" w:styleId="Akapitzlist">
    <w:name w:val="List Paragraph"/>
    <w:basedOn w:val="Normalny"/>
    <w:uiPriority w:val="99"/>
    <w:qFormat/>
    <w:rsid w:val="00D502FF"/>
    <w:pPr>
      <w:spacing w:line="240" w:lineRule="auto"/>
      <w:ind w:left="720" w:hanging="288"/>
    </w:pPr>
    <w:rPr>
      <w:color w:val="666666"/>
      <w:sz w:val="21"/>
      <w:szCs w:val="21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D502FF"/>
    <w:pPr>
      <w:spacing w:before="480" w:line="264" w:lineRule="auto"/>
      <w:outlineLvl w:val="9"/>
    </w:pPr>
    <w:rPr>
      <w:b/>
      <w:bCs/>
      <w:sz w:val="28"/>
      <w:szCs w:val="28"/>
    </w:rPr>
  </w:style>
  <w:style w:type="paragraph" w:customStyle="1" w:styleId="Imiinazwisko">
    <w:name w:val="Imię i nazwisko"/>
    <w:basedOn w:val="Tytu"/>
    <w:uiPriority w:val="99"/>
    <w:rsid w:val="00D502FF"/>
    <w:rPr>
      <w:b/>
      <w:bCs/>
      <w:sz w:val="28"/>
      <w:szCs w:val="28"/>
    </w:rPr>
  </w:style>
  <w:style w:type="character" w:customStyle="1" w:styleId="Adresodbiorcyznak">
    <w:name w:val="Adres odbiorcy (znak)"/>
    <w:link w:val="Adresodbiorcy"/>
    <w:uiPriority w:val="99"/>
    <w:rsid w:val="00D502FF"/>
    <w:rPr>
      <w:color w:val="000000"/>
      <w:sz w:val="21"/>
      <w:szCs w:val="21"/>
    </w:rPr>
  </w:style>
  <w:style w:type="table" w:styleId="Jasnalistaakcent6">
    <w:name w:val="Light List Accent 6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99"/>
    <w:rsid w:val="00216359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99"/>
    <w:rsid w:val="00AD0E2A"/>
    <w:rPr>
      <w:rFonts w:cs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99"/>
    <w:rsid w:val="00AD0E2A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Jasnasiatkaakcent3">
    <w:name w:val="Light Grid Accent 3"/>
    <w:basedOn w:val="Standardowy"/>
    <w:uiPriority w:val="99"/>
    <w:rsid w:val="00905371"/>
    <w:rPr>
      <w:rFonts w:cs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03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39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Zadanie:</vt:lpstr>
    </vt:vector>
  </TitlesOfParts>
  <Company>Liczby i cyfry. Klasa 4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creator>Ania</dc:creator>
  <cp:keywords>Suma, różnica, dodawanie, odejmowanie</cp:keywords>
  <cp:lastModifiedBy>Ania</cp:lastModifiedBy>
  <cp:revision>3</cp:revision>
  <cp:lastPrinted>2013-08-18T12:30:00Z</cp:lastPrinted>
  <dcterms:created xsi:type="dcterms:W3CDTF">2013-08-29T21:29:00Z</dcterms:created>
  <dcterms:modified xsi:type="dcterms:W3CDTF">2013-08-29T21:29:00Z</dcterms:modified>
</cp:coreProperties>
</file>